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0.5.0.0 -->
  <w:background w:color="white">
    <v:background id="_x0000_s1025" filled="t" fillcolor="white" stroked="f"/>
  </w:background>
  <w:body>
    <w:p>
      <w:pPr>
        <w:spacing w:line="240" w:lineRule="auto"/>
        <w:jc w:val="center"/>
      </w:pPr>
      <w:r>
        <w:rPr>
          <w:b/>
          <w:sz w:val="28"/>
        </w:rPr>
        <w:t>FORMULIR PENDAFTARAN</w:t>
      </w:r>
    </w:p>
    <w:p>
      <w:pPr>
        <w:spacing w:line="240" w:lineRule="auto"/>
        <w:jc w:val="center"/>
      </w:pPr>
      <w:r>
        <w:rPr>
          <w:b/>
          <w:sz w:val="28"/>
        </w:rPr>
        <w:t>HANSAMO HANGEUL COMPETITION</w:t>
      </w:r>
    </w:p>
    <w:p>
      <w:pPr>
        <w:spacing w:line="240" w:lineRule="auto"/>
        <w:jc w:val="center"/>
      </w:pPr>
      <w:r>
        <w:rPr>
          <w:b/>
          <w:sz w:val="28"/>
        </w:rPr>
        <w:t>KATEGORI KELOMPOK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sz w:val="24"/>
        </w:rPr>
        <w:t>Nama</w:t>
      </w:r>
      <w:r>
        <w:rPr>
          <w:sz w:val="24"/>
        </w:rPr>
        <w:t xml:space="preserve"> </w:t>
      </w:r>
      <w:r>
        <w:rPr>
          <w:sz w:val="24"/>
        </w:rPr>
        <w:t>Kelompok</w:t>
      </w:r>
      <w:r>
        <w:rPr>
          <w:sz w:val="24"/>
        </w:rPr>
        <w:t>/</w:t>
      </w:r>
      <w:r>
        <w:rPr>
          <w:sz w:val="24"/>
        </w:rPr>
        <w:t>Nama</w:t>
      </w:r>
      <w:r>
        <w:rPr>
          <w:sz w:val="24"/>
        </w:rPr>
        <w:t xml:space="preserve"> Hangeul </w:t>
      </w:r>
      <w:r>
        <w:rPr>
          <w:sz w:val="24"/>
        </w:rPr>
        <w:tab/>
      </w:r>
      <w:r>
        <w:rPr>
          <w:sz w:val="24"/>
        </w:rPr>
        <w:t xml:space="preserve">: </w:t>
      </w:r>
      <w:r>
        <w:rPr>
          <w:sz w:val="24"/>
        </w:rPr>
        <w:t>___________</w:t>
      </w:r>
      <w:r>
        <w:rPr>
          <w:sz w:val="24"/>
        </w:rPr>
        <w:t>________</w:t>
      </w:r>
      <w:r>
        <w:rPr>
          <w:sz w:val="24"/>
        </w:rPr>
        <w:t>__</w:t>
      </w:r>
      <w:r>
        <w:rPr>
          <w:sz w:val="24"/>
        </w:rPr>
        <w:t>_/________________</w:t>
      </w:r>
      <w:r>
        <w:rPr>
          <w:sz w:val="24"/>
        </w:rPr>
        <w:t>_</w:t>
      </w:r>
    </w:p>
    <w:p>
      <w:pPr>
        <w:spacing w:line="240" w:lineRule="auto"/>
      </w:pPr>
    </w:p>
    <w:p>
      <w:pPr>
        <w:spacing w:line="240" w:lineRule="auto"/>
      </w:pPr>
      <w:r>
        <w:rPr>
          <w:sz w:val="24"/>
        </w:rPr>
        <w:t>Nama</w:t>
      </w:r>
      <w:r>
        <w:rPr>
          <w:sz w:val="24"/>
        </w:rPr>
        <w:t xml:space="preserve"> </w:t>
      </w:r>
      <w:r>
        <w:rPr>
          <w:sz w:val="24"/>
        </w:rPr>
        <w:t>Peserta</w:t>
      </w:r>
      <w:r>
        <w:rPr>
          <w:sz w:val="24"/>
        </w:rPr>
        <w:t>/</w:t>
      </w:r>
      <w:r>
        <w:rPr>
          <w:sz w:val="24"/>
        </w:rPr>
        <w:t>NamaHangeul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: 1. ___________________/__________________</w:t>
      </w:r>
    </w:p>
    <w:p>
      <w:pPr>
        <w:spacing w:line="240" w:lineRule="auto"/>
        <w:ind w:left="2970" w:firstLine="630"/>
      </w:pPr>
      <w:r>
        <w:rPr>
          <w:sz w:val="24"/>
        </w:rPr>
        <w:t xml:space="preserve">  </w:t>
      </w:r>
    </w:p>
    <w:p>
      <w:pPr>
        <w:spacing w:line="240" w:lineRule="auto"/>
        <w:ind w:left="2970" w:firstLine="630"/>
      </w:pPr>
      <w:r>
        <w:rPr>
          <w:sz w:val="24"/>
        </w:rPr>
        <w:t xml:space="preserve">  2. ___________________/__________________</w:t>
      </w:r>
    </w:p>
    <w:p>
      <w:pPr>
        <w:spacing w:line="240" w:lineRule="auto"/>
        <w:ind w:left="2970" w:firstLine="630"/>
      </w:pPr>
      <w:r>
        <w:rPr>
          <w:sz w:val="24"/>
        </w:rPr>
        <w:t xml:space="preserve">  </w:t>
      </w:r>
    </w:p>
    <w:p>
      <w:pPr>
        <w:spacing w:line="240" w:lineRule="auto"/>
        <w:ind w:left="2970" w:firstLine="630"/>
      </w:pPr>
      <w:r>
        <w:rPr>
          <w:sz w:val="24"/>
        </w:rPr>
        <w:t xml:space="preserve">  3. </w:t>
      </w:r>
      <w:r>
        <w:rPr>
          <w:sz w:val="24"/>
        </w:rPr>
        <w:t>___________________/__________________</w:t>
      </w:r>
    </w:p>
    <w:p>
      <w:pPr>
        <w:spacing w:line="240" w:lineRule="auto"/>
        <w:ind w:left="2970" w:firstLine="630"/>
      </w:pPr>
      <w:r>
        <w:rPr>
          <w:sz w:val="24"/>
        </w:rPr>
        <w:t xml:space="preserve">  </w:t>
      </w:r>
    </w:p>
    <w:p>
      <w:pPr>
        <w:spacing w:line="240" w:lineRule="auto"/>
        <w:ind w:left="2970" w:firstLine="630"/>
      </w:pPr>
      <w:r>
        <w:rPr>
          <w:sz w:val="24"/>
        </w:rPr>
        <w:t xml:space="preserve">  4. </w:t>
      </w:r>
      <w:r>
        <w:rPr>
          <w:sz w:val="24"/>
        </w:rPr>
        <w:t>___________________/__________________</w:t>
      </w:r>
    </w:p>
    <w:p>
      <w:pPr>
        <w:spacing w:line="240" w:lineRule="auto"/>
        <w:ind w:left="2970" w:firstLine="630"/>
      </w:pPr>
      <w:r>
        <w:rPr>
          <w:sz w:val="24"/>
        </w:rPr>
        <w:t xml:space="preserve">  </w:t>
      </w:r>
    </w:p>
    <w:p>
      <w:pPr>
        <w:spacing w:line="240" w:lineRule="auto"/>
        <w:ind w:left="2970" w:firstLine="630"/>
      </w:pPr>
      <w:r>
        <w:rPr>
          <w:sz w:val="24"/>
        </w:rPr>
        <w:t xml:space="preserve">5. </w:t>
      </w:r>
      <w:r>
        <w:rPr>
          <w:sz w:val="24"/>
        </w:rPr>
        <w:t>___________________/__________________</w:t>
      </w:r>
    </w:p>
    <w:p>
      <w:pPr>
        <w:spacing w:line="240" w:lineRule="auto"/>
      </w:pPr>
    </w:p>
    <w:p>
      <w:pPr>
        <w:spacing w:line="240" w:lineRule="auto"/>
      </w:pPr>
      <w:r>
        <w:rPr>
          <w:sz w:val="24"/>
        </w:rPr>
        <w:t xml:space="preserve">No </w:t>
      </w:r>
      <w:r>
        <w:rPr>
          <w:sz w:val="24"/>
        </w:rPr>
        <w:t>kontak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>: ____________________________</w:t>
      </w:r>
    </w:p>
    <w:p>
      <w:pPr>
        <w:spacing w:line="240" w:lineRule="auto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>
      <w:pPr>
        <w:spacing w:line="240" w:lineRule="auto"/>
        <w:ind w:left="5760"/>
      </w:pPr>
      <w:r>
        <w:rPr>
          <w:sz w:val="24"/>
        </w:rPr>
        <w:t>Bandung, …..</w:t>
      </w:r>
      <w:r>
        <w:rPr>
          <w:sz w:val="24"/>
        </w:rPr>
        <w:t xml:space="preserve"> November 2012</w:t>
      </w:r>
    </w:p>
    <w:p>
      <w:pPr>
        <w:spacing w:line="240" w:lineRule="auto"/>
      </w:pPr>
      <w:r>
        <w:rPr>
          <w:sz w:val="24"/>
        </w:rPr>
        <w:t xml:space="preserve">              </w:t>
      </w:r>
      <w:r>
        <w:rPr>
          <w:sz w:val="24"/>
        </w:rPr>
        <w:t>Penerima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Wakil</w:t>
      </w:r>
      <w:r>
        <w:rPr>
          <w:sz w:val="24"/>
        </w:rPr>
        <w:t xml:space="preserve"> </w:t>
      </w:r>
      <w:r>
        <w:rPr>
          <w:sz w:val="24"/>
        </w:rPr>
        <w:t>Peserta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sz w:val="24"/>
        </w:rPr>
        <w:t>_____________________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    _______________________</w:t>
      </w:r>
    </w:p>
    <w:p>
      <w:pPr>
        <w:spacing w:line="240" w:lineRule="auto"/>
      </w:pPr>
    </w:p>
    <w:p>
      <w:pPr>
        <w:spacing w:line="240" w:lineRule="auto"/>
        <w:jc w:val="center"/>
      </w:pPr>
      <w:r>
        <w:rPr>
          <w:rStyle w:val="DefaultParagraphFont"/>
          <w:rFonts w:asciiTheme="minorHAnsi" w:eastAsiaTheme="minorHAnsi" w:hAnsiTheme="minorHAnsi" w:cstheme="minorBidi"/>
          <w:b/>
          <w:noProof/>
          <w:sz w:val="28"/>
          <w:szCs w:val="28"/>
          <w:lang w:val="en-US" w:eastAsia="en-US" w:bidi="ar-SA"/>
        </w:rPr>
        <w:pict>
          <v:line id="ShapeWriter_1352558851747124" o:spid="_x0000_s1026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58240" from="-1in,4.6pt" to="530pt,4.6pt" strokecolor="black"/>
        </w:pict>
      </w:r>
    </w:p>
    <w:p>
      <w:pPr>
        <w:spacing w:line="240" w:lineRule="auto"/>
        <w:jc w:val="center"/>
      </w:pPr>
    </w:p>
    <w:p>
      <w:pPr>
        <w:spacing w:line="240" w:lineRule="auto"/>
        <w:jc w:val="center"/>
      </w:pPr>
    </w:p>
    <w:p>
      <w:pPr>
        <w:spacing w:line="240" w:lineRule="auto"/>
        <w:jc w:val="center"/>
      </w:pPr>
    </w:p>
    <w:p>
      <w:pPr>
        <w:spacing w:line="240" w:lineRule="auto"/>
        <w:jc w:val="center"/>
      </w:pPr>
    </w:p>
    <w:p>
      <w:pPr>
        <w:spacing w:line="240" w:lineRule="auto"/>
        <w:jc w:val="center"/>
      </w:pPr>
    </w:p>
    <w:p>
      <w:pPr>
        <w:spacing w:line="240" w:lineRule="auto"/>
        <w:jc w:val="center"/>
      </w:pPr>
      <w:r>
        <w:rPr>
          <w:b/>
          <w:sz w:val="28"/>
        </w:rPr>
        <w:t>FORMULIR PENDAFTARAN</w:t>
      </w:r>
    </w:p>
    <w:p>
      <w:pPr>
        <w:spacing w:line="240" w:lineRule="auto"/>
        <w:jc w:val="center"/>
      </w:pPr>
      <w:r>
        <w:rPr>
          <w:b/>
          <w:sz w:val="28"/>
        </w:rPr>
        <w:t>HANSAMO HANGEUL COMPETITION</w:t>
      </w:r>
    </w:p>
    <w:p>
      <w:pPr>
        <w:spacing w:line="240" w:lineRule="auto"/>
        <w:jc w:val="center"/>
      </w:pPr>
      <w:r>
        <w:rPr>
          <w:b/>
          <w:sz w:val="28"/>
        </w:rPr>
        <w:t>KATEGORI PERORANGAN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sz w:val="24"/>
        </w:rPr>
        <w:t>Nama</w:t>
      </w:r>
      <w:r>
        <w:rPr>
          <w:sz w:val="24"/>
        </w:rPr>
        <w:t xml:space="preserve"> </w:t>
      </w:r>
      <w:r>
        <w:rPr>
          <w:sz w:val="24"/>
        </w:rPr>
        <w:t>Peserta</w:t>
      </w:r>
      <w:r>
        <w:rPr>
          <w:sz w:val="24"/>
        </w:rPr>
        <w:t>/</w:t>
      </w:r>
      <w:r>
        <w:rPr>
          <w:sz w:val="24"/>
        </w:rPr>
        <w:t>NamaHangeul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: </w:t>
      </w:r>
      <w:r>
        <w:rPr>
          <w:sz w:val="24"/>
        </w:rPr>
        <w:t>___________</w:t>
      </w:r>
      <w:r>
        <w:rPr>
          <w:sz w:val="24"/>
        </w:rPr>
        <w:t>___________/________________</w:t>
      </w:r>
      <w:r>
        <w:rPr>
          <w:sz w:val="24"/>
        </w:rPr>
        <w:t>__</w:t>
      </w:r>
    </w:p>
    <w:p>
      <w:pPr>
        <w:spacing w:line="240" w:lineRule="auto"/>
      </w:pPr>
    </w:p>
    <w:p>
      <w:pPr>
        <w:spacing w:line="240" w:lineRule="auto"/>
      </w:pPr>
      <w:r>
        <w:rPr>
          <w:sz w:val="24"/>
        </w:rPr>
        <w:t xml:space="preserve">No </w:t>
      </w:r>
      <w:r>
        <w:rPr>
          <w:sz w:val="24"/>
        </w:rPr>
        <w:t>kontak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: ____________________________</w:t>
      </w:r>
    </w:p>
    <w:p>
      <w:pPr>
        <w:spacing w:line="240" w:lineRule="auto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>
      <w:pPr>
        <w:spacing w:line="240" w:lineRule="auto"/>
        <w:ind w:left="5040" w:firstLine="720"/>
      </w:pPr>
    </w:p>
    <w:p>
      <w:pPr>
        <w:spacing w:line="240" w:lineRule="auto"/>
        <w:ind w:left="5040" w:firstLine="720"/>
      </w:pPr>
    </w:p>
    <w:p>
      <w:pPr>
        <w:spacing w:line="240" w:lineRule="auto"/>
        <w:ind w:left="5040" w:firstLine="720"/>
      </w:pPr>
    </w:p>
    <w:p>
      <w:pPr>
        <w:spacing w:line="240" w:lineRule="auto"/>
        <w:ind w:left="5040" w:firstLine="720"/>
      </w:pPr>
      <w:r>
        <w:rPr>
          <w:sz w:val="24"/>
        </w:rPr>
        <w:t>Bandung, …..</w:t>
      </w:r>
      <w:r>
        <w:rPr>
          <w:sz w:val="24"/>
        </w:rPr>
        <w:t xml:space="preserve"> November 2012</w:t>
      </w:r>
    </w:p>
    <w:p>
      <w:pPr>
        <w:spacing w:line="240" w:lineRule="auto"/>
      </w:pPr>
      <w:r>
        <w:rPr>
          <w:sz w:val="24"/>
        </w:rPr>
        <w:t xml:space="preserve">              </w:t>
      </w:r>
      <w:r>
        <w:rPr>
          <w:sz w:val="24"/>
        </w:rPr>
        <w:t>Penerima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    </w:t>
      </w:r>
      <w:r>
        <w:rPr>
          <w:sz w:val="24"/>
        </w:rPr>
        <w:t xml:space="preserve"> </w:t>
      </w:r>
      <w:r>
        <w:rPr>
          <w:sz w:val="24"/>
        </w:rPr>
        <w:t>Peserta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sz w:val="24"/>
        </w:rPr>
        <w:t>____________________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    _____________________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sectPr>
      <w:headerReference w:type="default" r:id="rId4"/>
      <w:footerReference w:type="default" r:id="rId5"/>
      <w:pgSz w:w="12240" w:h="20160"/>
      <w:pgMar w:top="1440" w:right="1440" w:bottom="1440" w:left="1440" w:header="720" w:footer="720" w:gutter="0"/>
      <w:cols w:num="1" w:space="708">
        <w:col w:w="0"/>
      </w:cols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center" w:pos="4860"/>
        <w:tab w:val="right" w:pos="9360"/>
      </w:tabs>
      <w:spacing w:line="240" w:lineRule="auto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center" w:pos="4860"/>
        <w:tab w:val="right" w:pos="9360"/>
      </w:tabs>
      <w:spacing w:line="240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7"/>
  <w:embedSystemFonts/>
  <w:displayBackgroundShape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 w:val="0"/>
      <w:i w:val="0"/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 w:val="0"/>
      <w:bCs/>
      <w:i w:val="0"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Arial" w:hAnsi="Arial" w:cs="Arial"/>
      <w:b w:val="0"/>
      <w:bCs/>
      <w:i w:val="0"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 w:val="0"/>
      <w:bCs/>
      <w:i w:val="0"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 w:val="0"/>
      <w:bCs/>
      <w:i w:val="0"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 w:val="0"/>
      <w:bCs/>
      <w:i w:val="0"/>
      <w:sz w:val="22"/>
      <w:szCs w:val="22"/>
    </w:rPr>
  </w:style>
  <w:style w:type="paragraph" w:styleId="Heading7">
    <w:name w:val="heading 7"/>
    <w:basedOn w:val="Normal"/>
    <w:next w:val="Normal"/>
    <w:qFormat/>
    <w:rsid w:val="00EF7B96"/>
    <w:pPr>
      <w:spacing w:before="240" w:after="60"/>
      <w:outlineLvl w:val="6"/>
    </w:pPr>
    <w:rPr>
      <w:b w:val="0"/>
      <w:i w:val="0"/>
    </w:rPr>
  </w:style>
  <w:style w:type="paragraph" w:styleId="Heading8">
    <w:name w:val="heading 8"/>
    <w:basedOn w:val="Normal"/>
    <w:next w:val="Normal"/>
    <w:qFormat/>
    <w:rsid w:val="00EF7B96"/>
    <w:pPr>
      <w:spacing w:before="240" w:after="60"/>
      <w:outlineLvl w:val="7"/>
    </w:pPr>
    <w:rPr>
      <w:b w:val="0"/>
      <w:i w:val="0"/>
      <w:iCs/>
    </w:rPr>
  </w:style>
  <w:style w:type="paragraph" w:styleId="Heading9">
    <w:name w:val="heading 9"/>
    <w:basedOn w:val="Normal"/>
    <w:next w:val="Normal"/>
    <w:qFormat/>
    <w:rsid w:val="00EF7B96"/>
    <w:pPr>
      <w:spacing w:before="240" w:after="60"/>
      <w:outlineLvl w:val="8"/>
    </w:pPr>
    <w:rPr>
      <w:rFonts w:ascii="Arial" w:hAnsi="Arial" w:cs="Arial"/>
      <w:b w:val="0"/>
      <w:i w:val="0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pPr>
      <w:spacing w:before="240" w:after="60" w:line="240" w:lineRule="auto"/>
    </w:pPr>
    <w:rPr>
      <w:rFonts w:ascii="Arial" w:eastAsia="Arial" w:hAnsi="Arial" w:cs="Arial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